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5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默认院系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Stephen Conway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35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1~4,6~8,15周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1~4,6~8,15周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